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Asbestschnüre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70849549" name="382bdc10-c6c9-11f0-85d3-8756402bef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36666521" name="382bdc10-c6c9-11f0-85d3-8756402bef3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19124226" name="3c6eb5e0-c6c9-11f0-85d3-8756402bef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5470797" name="3c6eb5e0-c6c9-11f0-85d3-8756402bef3b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Luzernerstrasse 18, 6353 Weggis</w:t>
          </w:r>
        </w:p>
        <w:p>
          <w:pPr>
            <w:spacing w:before="0" w:after="0"/>
          </w:pPr>
          <w:r>
            <w:t>597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